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E3BBE" w14:textId="77777777" w:rsidR="007F241D" w:rsidRPr="00590778" w:rsidRDefault="007F241D" w:rsidP="00590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ДОГОВОР</w:t>
      </w:r>
    </w:p>
    <w:p w14:paraId="38D246D5" w14:textId="77777777" w:rsidR="002E38F1" w:rsidRPr="00590778" w:rsidRDefault="002E38F1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59077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МТС </w:t>
      </w:r>
    </w:p>
    <w:p w14:paraId="40594BEF" w14:textId="77777777" w:rsidR="0035346D" w:rsidRPr="00590778" w:rsidRDefault="0035346D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г. </w:t>
      </w:r>
      <w:r w:rsidR="0055631B" w:rsidRPr="00590778">
        <w:rPr>
          <w:rFonts w:ascii="Tahoma" w:hAnsi="Tahoma" w:cs="Tahoma"/>
          <w:szCs w:val="20"/>
        </w:rPr>
        <w:t>Москва</w:t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  <w:t>«___»_____________20</w:t>
      </w:r>
      <w:r w:rsidR="00612C28" w:rsidRPr="00590778">
        <w:rPr>
          <w:rFonts w:ascii="Tahoma" w:hAnsi="Tahoma" w:cs="Tahoma"/>
          <w:szCs w:val="20"/>
        </w:rPr>
        <w:t>___</w:t>
      </w:r>
      <w:r w:rsidRPr="00590778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067EB82A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590778">
        <w:rPr>
          <w:rFonts w:ascii="Tahoma" w:hAnsi="Tahoma" w:cs="Tahoma"/>
          <w:szCs w:val="20"/>
        </w:rPr>
        <w:t xml:space="preserve"> именуемое в дальнейшем </w:t>
      </w:r>
      <w:r w:rsidRPr="00590778">
        <w:rPr>
          <w:rFonts w:ascii="Tahoma" w:hAnsi="Tahoma" w:cs="Tahoma"/>
          <w:b/>
          <w:szCs w:val="20"/>
        </w:rPr>
        <w:t>«Заказчик»</w:t>
      </w:r>
      <w:r w:rsidRPr="00590778">
        <w:rPr>
          <w:rFonts w:ascii="Tahoma" w:hAnsi="Tahoma" w:cs="Tahoma"/>
          <w:szCs w:val="20"/>
        </w:rPr>
        <w:t xml:space="preserve">, в лице </w:t>
      </w:r>
      <w:r w:rsidRPr="00590778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r w:rsidR="00590778" w:rsidRPr="00590778">
        <w:rPr>
          <w:rFonts w:ascii="Tahoma" w:eastAsia="Times New Roman" w:hAnsi="Tahoma" w:cs="Tahoma"/>
          <w:szCs w:val="20"/>
        </w:rPr>
        <w:t>Рахимовича</w:t>
      </w:r>
      <w:r w:rsidR="00590778" w:rsidRPr="00590778">
        <w:rPr>
          <w:rFonts w:ascii="Tahoma" w:hAnsi="Tahoma" w:cs="Tahoma"/>
          <w:szCs w:val="20"/>
        </w:rPr>
        <w:t>, действующего</w:t>
      </w:r>
      <w:r w:rsidRPr="00590778">
        <w:rPr>
          <w:rFonts w:ascii="Tahoma" w:hAnsi="Tahoma" w:cs="Tahoma"/>
          <w:szCs w:val="20"/>
        </w:rPr>
        <w:t xml:space="preserve"> на основании </w:t>
      </w:r>
      <w:r w:rsidR="00590778" w:rsidRPr="00590778">
        <w:rPr>
          <w:rFonts w:ascii="Tahoma" w:hAnsi="Tahoma" w:cs="Tahoma"/>
          <w:szCs w:val="20"/>
        </w:rPr>
        <w:t>доверенности б</w:t>
      </w:r>
      <w:r w:rsidRPr="00590778">
        <w:rPr>
          <w:rFonts w:ascii="Tahoma" w:hAnsi="Tahoma" w:cs="Tahoma"/>
          <w:szCs w:val="20"/>
        </w:rPr>
        <w:t xml:space="preserve">/н от </w:t>
      </w:r>
      <w:r w:rsidR="00D961A4" w:rsidRPr="00590778">
        <w:rPr>
          <w:rFonts w:ascii="Tahoma" w:hAnsi="Tahoma" w:cs="Tahoma"/>
          <w:szCs w:val="20"/>
        </w:rPr>
        <w:t>12.09</w:t>
      </w:r>
      <w:r w:rsidRPr="00590778">
        <w:rPr>
          <w:rFonts w:ascii="Tahoma" w:hAnsi="Tahoma" w:cs="Tahoma"/>
          <w:szCs w:val="20"/>
        </w:rPr>
        <w:t>.20</w:t>
      </w:r>
      <w:r w:rsidR="00D961A4" w:rsidRPr="00590778">
        <w:rPr>
          <w:rFonts w:ascii="Tahoma" w:hAnsi="Tahoma" w:cs="Tahoma"/>
          <w:szCs w:val="20"/>
        </w:rPr>
        <w:t>22</w:t>
      </w:r>
      <w:r w:rsidRPr="00590778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590778" w:rsidRDefault="00561DE0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_____________________________</w:t>
      </w:r>
      <w:r w:rsidR="007F241D" w:rsidRPr="00590778">
        <w:rPr>
          <w:rFonts w:ascii="Tahoma" w:hAnsi="Tahoma" w:cs="Tahoma"/>
          <w:b/>
          <w:bCs/>
          <w:szCs w:val="20"/>
        </w:rPr>
        <w:t>,</w:t>
      </w:r>
      <w:r w:rsidR="007F241D" w:rsidRPr="00590778">
        <w:rPr>
          <w:rFonts w:ascii="Tahoma" w:hAnsi="Tahoma" w:cs="Tahoma"/>
          <w:szCs w:val="20"/>
        </w:rPr>
        <w:t xml:space="preserve"> именуемое в дальнейшем </w:t>
      </w:r>
      <w:r w:rsidR="007F241D" w:rsidRPr="00590778">
        <w:rPr>
          <w:rFonts w:ascii="Tahoma" w:hAnsi="Tahoma" w:cs="Tahoma"/>
          <w:b/>
          <w:szCs w:val="20"/>
        </w:rPr>
        <w:t>«Исполнитель»</w:t>
      </w:r>
      <w:r w:rsidR="007F241D" w:rsidRPr="00590778">
        <w:rPr>
          <w:rFonts w:ascii="Tahoma" w:hAnsi="Tahoma" w:cs="Tahoma"/>
          <w:szCs w:val="20"/>
        </w:rPr>
        <w:t xml:space="preserve">, в </w:t>
      </w:r>
      <w:r w:rsidRPr="00590778">
        <w:rPr>
          <w:rFonts w:ascii="Tahoma" w:hAnsi="Tahoma" w:cs="Tahoma"/>
          <w:szCs w:val="20"/>
        </w:rPr>
        <w:t>________________________________</w:t>
      </w:r>
      <w:r w:rsidR="007F241D" w:rsidRPr="00590778">
        <w:rPr>
          <w:rFonts w:ascii="Tahoma" w:hAnsi="Tahoma" w:cs="Tahoma"/>
          <w:szCs w:val="20"/>
        </w:rPr>
        <w:t xml:space="preserve">, действующего на основании </w:t>
      </w:r>
      <w:r w:rsidRPr="00590778">
        <w:rPr>
          <w:rFonts w:ascii="Tahoma" w:hAnsi="Tahoma" w:cs="Tahoma"/>
          <w:szCs w:val="20"/>
        </w:rPr>
        <w:t>_______________________________</w:t>
      </w:r>
      <w:r w:rsidR="00342890" w:rsidRPr="00590778">
        <w:rPr>
          <w:rFonts w:ascii="Tahoma" w:hAnsi="Tahoma" w:cs="Tahoma"/>
          <w:szCs w:val="20"/>
        </w:rPr>
        <w:t>,</w:t>
      </w:r>
      <w:r w:rsidR="007F241D" w:rsidRPr="00590778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06399F70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590778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590778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2E38F1" w:rsidRPr="00590778">
        <w:rPr>
          <w:rFonts w:ascii="Tahoma" w:hAnsi="Tahoma" w:cs="Tahoma"/>
          <w:b/>
          <w:bCs/>
          <w:szCs w:val="20"/>
        </w:rPr>
        <w:t>МТС</w:t>
      </w:r>
      <w:r w:rsidRPr="00590778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590778">
        <w:rPr>
          <w:rFonts w:ascii="Tahoma" w:hAnsi="Tahoma" w:cs="Tahoma"/>
          <w:szCs w:val="20"/>
        </w:rPr>
        <w:t>и информацию о статусе доставки</w:t>
      </w:r>
      <w:r w:rsidRPr="00590778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590778">
        <w:rPr>
          <w:rFonts w:ascii="Tahoma" w:hAnsi="Tahoma" w:cs="Tahoma"/>
          <w:szCs w:val="20"/>
        </w:rPr>
        <w:fldChar w:fldCharType="begin"/>
      </w:r>
      <w:r w:rsidRPr="00590778">
        <w:rPr>
          <w:rFonts w:ascii="Tahoma" w:hAnsi="Tahoma" w:cs="Tahoma"/>
          <w:szCs w:val="20"/>
        </w:rPr>
        <w:instrText xml:space="preserve"> REF _Ref328747268 \r \h  \* MERGEFORMAT </w:instrText>
      </w:r>
      <w:r w:rsidRPr="00590778">
        <w:rPr>
          <w:rFonts w:ascii="Tahoma" w:hAnsi="Tahoma" w:cs="Tahoma"/>
          <w:szCs w:val="20"/>
        </w:rPr>
      </w:r>
      <w:r w:rsidRPr="00590778">
        <w:rPr>
          <w:rFonts w:ascii="Tahoma" w:hAnsi="Tahoma" w:cs="Tahoma"/>
          <w:szCs w:val="20"/>
        </w:rPr>
        <w:fldChar w:fldCharType="separate"/>
      </w:r>
      <w:r w:rsidRPr="00590778">
        <w:rPr>
          <w:rFonts w:ascii="Tahoma" w:hAnsi="Tahoma" w:cs="Tahoma"/>
          <w:szCs w:val="20"/>
        </w:rPr>
        <w:t xml:space="preserve">Приложение </w:t>
      </w:r>
      <w:r w:rsidRPr="00590778">
        <w:rPr>
          <w:rFonts w:ascii="Tahoma" w:hAnsi="Tahoma" w:cs="Tahoma"/>
          <w:szCs w:val="20"/>
        </w:rPr>
        <w:fldChar w:fldCharType="end"/>
      </w:r>
      <w:r w:rsidRPr="00590778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590778">
        <w:rPr>
          <w:rFonts w:ascii="Tahoma" w:hAnsi="Tahoma" w:cs="Tahoma"/>
          <w:szCs w:val="20"/>
        </w:rPr>
        <w:t>(Приложение №1</w:t>
      </w:r>
      <w:r w:rsidRPr="00590778">
        <w:rPr>
          <w:rFonts w:ascii="Tahoma" w:hAnsi="Tahoma" w:cs="Tahoma"/>
          <w:szCs w:val="20"/>
        </w:rPr>
        <w:fldChar w:fldCharType="begin"/>
      </w:r>
      <w:r w:rsidRPr="00590778">
        <w:rPr>
          <w:rFonts w:ascii="Tahoma" w:hAnsi="Tahoma" w:cs="Tahoma"/>
          <w:szCs w:val="20"/>
        </w:rPr>
        <w:instrText xml:space="preserve"> REF _Ref328747268 \r \h  \* MERGEFORMAT </w:instrText>
      </w:r>
      <w:r w:rsidRPr="00590778">
        <w:rPr>
          <w:rFonts w:ascii="Tahoma" w:hAnsi="Tahoma" w:cs="Tahoma"/>
          <w:szCs w:val="20"/>
        </w:rPr>
      </w:r>
      <w:r w:rsidRPr="00590778">
        <w:rPr>
          <w:rFonts w:ascii="Tahoma" w:hAnsi="Tahoma" w:cs="Tahoma"/>
          <w:szCs w:val="20"/>
        </w:rPr>
        <w:fldChar w:fldCharType="end"/>
      </w:r>
      <w:r w:rsidRPr="00590778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3736E55D" w14:textId="77777777" w:rsidR="00DF2824" w:rsidRPr="007B0F19" w:rsidRDefault="00DF2824" w:rsidP="00DF2824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0C5213B1" w:rsidR="007F241D" w:rsidRPr="00DF2824" w:rsidRDefault="00DF2824" w:rsidP="00DF2824">
      <w:pPr>
        <w:tabs>
          <w:tab w:val="left" w:pos="0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Cs/>
          <w:noProof/>
          <w:spacing w:val="-1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590778">
        <w:rPr>
          <w:rFonts w:ascii="Tahoma" w:hAnsi="Tahoma" w:cs="Tahoma"/>
          <w:szCs w:val="20"/>
        </w:rPr>
        <w:t>.</w:t>
      </w:r>
    </w:p>
    <w:p w14:paraId="1C9B001A" w14:textId="77777777" w:rsidR="007F241D" w:rsidRPr="00590778" w:rsidRDefault="007F241D" w:rsidP="00590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563C7539" w14:textId="026169C6" w:rsidR="00F40FA7" w:rsidRPr="007B0F19" w:rsidRDefault="00F40FA7" w:rsidP="00EC581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EC5817">
        <w:rPr>
          <w:rFonts w:ascii="Tahoma" w:hAnsi="Tahoma" w:cs="Tahoma"/>
          <w:szCs w:val="20"/>
        </w:rPr>
        <w:t>17 699 719</w:t>
      </w:r>
      <w:r w:rsidRPr="007B0F19">
        <w:rPr>
          <w:rFonts w:ascii="Tahoma" w:hAnsi="Tahoma" w:cs="Tahoma"/>
          <w:szCs w:val="20"/>
        </w:rPr>
        <w:t xml:space="preserve"> (</w:t>
      </w:r>
      <w:r w:rsidR="00EC5817">
        <w:rPr>
          <w:rFonts w:ascii="Tahoma" w:hAnsi="Tahoma" w:cs="Tahoma"/>
          <w:szCs w:val="20"/>
        </w:rPr>
        <w:t>с</w:t>
      </w:r>
      <w:r w:rsidR="00EC5817" w:rsidRPr="00EC5817">
        <w:rPr>
          <w:rFonts w:ascii="Tahoma" w:hAnsi="Tahoma" w:cs="Tahoma"/>
          <w:szCs w:val="20"/>
        </w:rPr>
        <w:t>емнадцать миллионов шестьсот девяносто девять тысяч семьсот девятнадцать</w:t>
      </w:r>
      <w:r w:rsidRPr="007B0F19">
        <w:rPr>
          <w:rFonts w:ascii="Tahoma" w:hAnsi="Tahoma" w:cs="Tahoma"/>
          <w:szCs w:val="20"/>
        </w:rPr>
        <w:t>) рубл</w:t>
      </w:r>
      <w:r w:rsidR="00CF69DC">
        <w:rPr>
          <w:rFonts w:ascii="Tahoma" w:hAnsi="Tahoma" w:cs="Tahoma"/>
          <w:szCs w:val="20"/>
        </w:rPr>
        <w:t>ей 0</w:t>
      </w:r>
      <w:r w:rsidR="00EC5817">
        <w:rPr>
          <w:rFonts w:ascii="Tahoma" w:hAnsi="Tahoma" w:cs="Tahoma"/>
          <w:szCs w:val="20"/>
        </w:rPr>
        <w:t>0</w:t>
      </w:r>
      <w:r w:rsidR="00CF69DC">
        <w:rPr>
          <w:rFonts w:ascii="Tahoma" w:hAnsi="Tahoma" w:cs="Tahoma"/>
          <w:szCs w:val="20"/>
        </w:rPr>
        <w:t xml:space="preserve"> копейки</w:t>
      </w:r>
      <w:r w:rsidRPr="007B0F19">
        <w:rPr>
          <w:rFonts w:ascii="Tahoma" w:hAnsi="Tahoma" w:cs="Tahoma"/>
          <w:szCs w:val="20"/>
        </w:rPr>
        <w:t xml:space="preserve">, в том числе НДС (20%) – </w:t>
      </w:r>
      <w:r w:rsidR="00EC5817">
        <w:rPr>
          <w:rFonts w:ascii="Tahoma" w:hAnsi="Tahoma" w:cs="Tahoma"/>
          <w:szCs w:val="20"/>
        </w:rPr>
        <w:t>2 949 953</w:t>
      </w:r>
      <w:r w:rsidRPr="007B0F19">
        <w:rPr>
          <w:rFonts w:ascii="Tahoma" w:hAnsi="Tahoma" w:cs="Tahoma"/>
          <w:szCs w:val="20"/>
        </w:rPr>
        <w:t xml:space="preserve"> (</w:t>
      </w:r>
      <w:r w:rsidR="00EC5817">
        <w:rPr>
          <w:rFonts w:ascii="Tahoma" w:hAnsi="Tahoma" w:cs="Tahoma"/>
          <w:szCs w:val="20"/>
        </w:rPr>
        <w:t>д</w:t>
      </w:r>
      <w:r w:rsidR="00EC5817" w:rsidRPr="00EC5817">
        <w:rPr>
          <w:rFonts w:ascii="Tahoma" w:hAnsi="Tahoma" w:cs="Tahoma"/>
          <w:szCs w:val="20"/>
        </w:rPr>
        <w:t>ва миллиона девятьсот сорок девять тысяч девятьсот пятьдесят три</w:t>
      </w:r>
      <w:r w:rsidRPr="007B0F19">
        <w:rPr>
          <w:rFonts w:ascii="Tahoma" w:hAnsi="Tahoma" w:cs="Tahoma"/>
          <w:szCs w:val="20"/>
        </w:rPr>
        <w:t>) рубл</w:t>
      </w:r>
      <w:r w:rsidR="00EC5817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EC5817">
        <w:rPr>
          <w:rFonts w:ascii="Tahoma" w:hAnsi="Tahoma" w:cs="Tahoma"/>
          <w:szCs w:val="20"/>
        </w:rPr>
        <w:t>17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6869FD99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4532B405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530EAB3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00A8A86D" w:rsidR="007F241D" w:rsidRPr="00590778" w:rsidRDefault="00F40FA7" w:rsidP="00F40FA7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590778">
        <w:rPr>
          <w:rFonts w:ascii="Tahoma" w:hAnsi="Tahoma" w:cs="Tahoma"/>
          <w:szCs w:val="20"/>
        </w:rPr>
        <w:t>.</w:t>
      </w:r>
    </w:p>
    <w:p w14:paraId="63E6C578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590778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590778" w:rsidRDefault="007F241D" w:rsidP="00590778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590778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590778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590778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590778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95F6206" w:rsidR="007F241D" w:rsidRPr="00590778" w:rsidRDefault="004354A0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590778" w:rsidRPr="00590778">
        <w:rPr>
          <w:rFonts w:ascii="Tahoma" w:eastAsia="Times New Roman" w:hAnsi="Tahoma" w:cs="Tahoma"/>
          <w:szCs w:val="20"/>
        </w:rPr>
        <w:t>иными способами,</w:t>
      </w:r>
      <w:r w:rsidRPr="00590778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590778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590778" w:rsidRDefault="004354A0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590778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п.п. </w:t>
      </w:r>
      <w:r w:rsidRPr="00590778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590778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590778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590778" w:rsidRDefault="004354A0" w:rsidP="0059077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590778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590778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590778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590778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590778">
        <w:rPr>
          <w:rFonts w:ascii="Tahoma" w:eastAsia="Times New Roman" w:hAnsi="Tahoma" w:cs="Tahoma"/>
          <w:i/>
          <w:szCs w:val="20"/>
        </w:rPr>
        <w:t xml:space="preserve">. </w:t>
      </w:r>
    </w:p>
    <w:p w14:paraId="5BDBE1A4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590778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590778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590778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590778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022B0AC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Обязанности, указанные в п.3.</w:t>
      </w:r>
      <w:r w:rsidR="0016786C" w:rsidRPr="00590778">
        <w:rPr>
          <w:rFonts w:ascii="Tahoma" w:eastAsia="Times New Roman" w:hAnsi="Tahoma" w:cs="Tahoma"/>
          <w:szCs w:val="20"/>
        </w:rPr>
        <w:t>5</w:t>
      </w:r>
      <w:r w:rsidRPr="00590778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6D69F2A4" w:rsidR="007F241D" w:rsidRPr="007C1A84" w:rsidRDefault="00F56726" w:rsidP="00590778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Срок</w:t>
      </w:r>
      <w:r w:rsidR="007F241D" w:rsidRPr="00590778">
        <w:rPr>
          <w:rFonts w:ascii="Tahoma" w:hAnsi="Tahoma" w:cs="Tahoma"/>
          <w:szCs w:val="20"/>
        </w:rPr>
        <w:t xml:space="preserve"> оказания </w:t>
      </w:r>
      <w:r w:rsidR="007F241D" w:rsidRPr="007C1A84">
        <w:rPr>
          <w:rFonts w:ascii="Tahoma" w:hAnsi="Tahoma" w:cs="Tahoma"/>
          <w:szCs w:val="20"/>
        </w:rPr>
        <w:t>Услуг:</w:t>
      </w:r>
      <w:r w:rsidRPr="007C1A84">
        <w:rPr>
          <w:rFonts w:ascii="Tahoma" w:hAnsi="Tahoma" w:cs="Tahoma"/>
          <w:szCs w:val="20"/>
        </w:rPr>
        <w:t xml:space="preserve"> </w:t>
      </w:r>
      <w:r w:rsidR="00933107">
        <w:rPr>
          <w:rFonts w:ascii="Tahoma" w:eastAsia="Times New Roman" w:hAnsi="Tahoma" w:cs="Tahoma"/>
          <w:szCs w:val="20"/>
        </w:rPr>
        <w:t>с даты заключения Д</w:t>
      </w:r>
      <w:r w:rsidR="007C1A84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7C1A84">
        <w:rPr>
          <w:rFonts w:ascii="Tahoma" w:hAnsi="Tahoma" w:cs="Tahoma"/>
          <w:bCs/>
          <w:szCs w:val="20"/>
        </w:rPr>
        <w:t>.</w:t>
      </w:r>
    </w:p>
    <w:p w14:paraId="5BD3FBBE" w14:textId="7272CFDC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C1A84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590778" w:rsidRPr="007C1A84">
        <w:rPr>
          <w:rFonts w:ascii="Tahoma" w:hAnsi="Tahoma" w:cs="Tahoma"/>
          <w:szCs w:val="20"/>
        </w:rPr>
        <w:t>со сроками,</w:t>
      </w:r>
      <w:r w:rsidRPr="007C1A84">
        <w:rPr>
          <w:rFonts w:ascii="Tahoma" w:hAnsi="Tahoma" w:cs="Tahoma"/>
          <w:szCs w:val="20"/>
        </w:rPr>
        <w:t xml:space="preserve"> указанными в пункте</w:t>
      </w:r>
      <w:r w:rsidRPr="00590778">
        <w:rPr>
          <w:rFonts w:ascii="Tahoma" w:hAnsi="Tahoma" w:cs="Tahoma"/>
          <w:szCs w:val="20"/>
        </w:rPr>
        <w:t xml:space="preserve"> 4.1 настоящего Договора.</w:t>
      </w:r>
    </w:p>
    <w:p w14:paraId="6E6D7D84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590778" w:rsidRDefault="007F241D" w:rsidP="00590778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590778" w:rsidRDefault="00604CDF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590778" w:rsidRDefault="00604CDF" w:rsidP="00590778">
      <w:pPr>
        <w:pStyle w:val="afffa"/>
        <w:numPr>
          <w:ilvl w:val="2"/>
          <w:numId w:val="5"/>
        </w:numPr>
        <w:tabs>
          <w:tab w:val="clear" w:pos="2292"/>
          <w:tab w:val="num" w:pos="0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</w:t>
      </w:r>
      <w:r w:rsidRPr="00590778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590778" w:rsidRDefault="00604CDF" w:rsidP="00590778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590778" w:rsidRDefault="007F241D" w:rsidP="00590778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pacing w:val="-4"/>
          <w:szCs w:val="20"/>
        </w:rPr>
        <w:t>С</w:t>
      </w:r>
      <w:r w:rsidRPr="00590778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Мск. </w:t>
      </w:r>
      <w:r w:rsidR="00901D33" w:rsidRPr="00590778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lastRenderedPageBreak/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</w:t>
      </w:r>
      <w:r w:rsidRPr="00590778">
        <w:rPr>
          <w:rFonts w:ascii="Tahoma" w:hAnsi="Tahoma" w:cs="Tahoma"/>
          <w:szCs w:val="20"/>
        </w:rPr>
        <w:t>проверки статуса доставки С</w:t>
      </w:r>
      <w:r w:rsidRPr="00590778">
        <w:rPr>
          <w:rFonts w:ascii="Tahoma" w:hAnsi="Tahoma" w:cs="Tahoma"/>
          <w:bCs/>
          <w:szCs w:val="20"/>
        </w:rPr>
        <w:t xml:space="preserve">ообщений, в т.ч.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szCs w:val="20"/>
        </w:rPr>
        <w:t>;</w:t>
      </w:r>
    </w:p>
    <w:p w14:paraId="3B7BDB9F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590778" w:rsidRDefault="00895438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590778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590778">
        <w:rPr>
          <w:rFonts w:ascii="Tahoma" w:hAnsi="Tahoma" w:cs="Tahoma"/>
          <w:bCs/>
          <w:szCs w:val="20"/>
          <w:lang w:val="en-US"/>
        </w:rPr>
        <w:t>API</w:t>
      </w:r>
      <w:r w:rsidR="007F241D" w:rsidRPr="00590778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590778">
        <w:rPr>
          <w:rFonts w:ascii="Tahoma" w:hAnsi="Tahoma" w:cs="Tahoma"/>
          <w:bCs/>
          <w:szCs w:val="20"/>
          <w:lang w:val="en-US"/>
        </w:rPr>
        <w:t>HTTP</w:t>
      </w:r>
      <w:r w:rsidR="007F241D" w:rsidRPr="00590778">
        <w:rPr>
          <w:rFonts w:ascii="Tahoma" w:hAnsi="Tahoma" w:cs="Tahoma"/>
          <w:bCs/>
          <w:szCs w:val="20"/>
        </w:rPr>
        <w:t xml:space="preserve"> или </w:t>
      </w:r>
      <w:r w:rsidR="007F241D" w:rsidRPr="00590778">
        <w:rPr>
          <w:rFonts w:ascii="Tahoma" w:hAnsi="Tahoma" w:cs="Tahoma"/>
          <w:bCs/>
          <w:szCs w:val="20"/>
          <w:lang w:val="en-US"/>
        </w:rPr>
        <w:t>HTTPS</w:t>
      </w:r>
      <w:r w:rsidR="007F241D" w:rsidRPr="00590778">
        <w:rPr>
          <w:rFonts w:ascii="Tahoma" w:hAnsi="Tahoma" w:cs="Tahoma"/>
          <w:bCs/>
          <w:szCs w:val="20"/>
        </w:rPr>
        <w:t xml:space="preserve">), где </w:t>
      </w:r>
      <w:r w:rsidR="007F241D" w:rsidRPr="00590778">
        <w:rPr>
          <w:rFonts w:ascii="Tahoma" w:hAnsi="Tahoma" w:cs="Tahoma"/>
          <w:bCs/>
          <w:szCs w:val="20"/>
          <w:lang w:val="en-US"/>
        </w:rPr>
        <w:t>API</w:t>
      </w:r>
      <w:r w:rsidR="007F241D" w:rsidRPr="00590778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590778" w:rsidRDefault="00E02DC3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590778" w:rsidRDefault="007F241D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590778" w:rsidRDefault="007F241D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590778">
        <w:rPr>
          <w:rFonts w:ascii="Tahoma" w:hAnsi="Tahoma" w:cs="Tahoma"/>
          <w:bCs/>
          <w:szCs w:val="20"/>
          <w:lang w:val="en-US"/>
        </w:rPr>
        <w:t>ID</w:t>
      </w:r>
      <w:r w:rsidRPr="00590778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="00E75933" w:rsidRPr="00590778">
        <w:rPr>
          <w:rFonts w:ascii="Tahoma" w:hAnsi="Tahoma" w:cs="Tahoma"/>
          <w:bCs/>
          <w:szCs w:val="20"/>
        </w:rPr>
        <w:t xml:space="preserve"> сервис</w:t>
      </w:r>
      <w:r w:rsidRPr="00590778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r w:rsidRPr="00590778">
        <w:rPr>
          <w:rFonts w:ascii="Tahoma" w:hAnsi="Tahoma" w:cs="Tahoma"/>
          <w:szCs w:val="20"/>
        </w:rPr>
        <w:t>многопотоковой</w:t>
      </w:r>
      <w:r w:rsidRPr="00590778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590778">
        <w:rPr>
          <w:rFonts w:ascii="Tahoma" w:hAnsi="Tahoma" w:cs="Tahoma"/>
          <w:bCs/>
          <w:szCs w:val="20"/>
          <w:lang w:val="en-US"/>
        </w:rPr>
        <w:t>IP</w:t>
      </w:r>
      <w:r w:rsidRPr="00590778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т.ч.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указать буквенное имя отправителя. Буквенное имя отправителя (нейминг)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неймингов, а также предоставить возможность согласовать и получить дополнительные нейминги. </w:t>
      </w:r>
    </w:p>
    <w:p w14:paraId="4F5EAEB6" w14:textId="77777777" w:rsidR="007F241D" w:rsidRPr="00590778" w:rsidRDefault="00D47C02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применимо, п</w:t>
      </w:r>
      <w:r w:rsidR="007F241D" w:rsidRPr="00590778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т.ч. через API) - отправка </w:t>
      </w:r>
      <w:r w:rsidR="001F7FDD" w:rsidRPr="00590778">
        <w:rPr>
          <w:rFonts w:ascii="Tahoma" w:hAnsi="Tahoma" w:cs="Tahoma"/>
          <w:szCs w:val="20"/>
        </w:rPr>
        <w:t>сообщения по различным каналам</w:t>
      </w:r>
      <w:r w:rsidR="007F241D" w:rsidRPr="00590778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(биллинга) выставлять Заказчику ежемесячные документы на оплату Услуг;</w:t>
      </w:r>
    </w:p>
    <w:p w14:paraId="1F622F82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</w:t>
      </w:r>
      <w:r w:rsidRPr="00590778">
        <w:rPr>
          <w:rFonts w:ascii="Tahoma" w:hAnsi="Tahoma" w:cs="Tahoma"/>
          <w:szCs w:val="20"/>
        </w:rPr>
        <w:lastRenderedPageBreak/>
        <w:t xml:space="preserve">Заявки. </w:t>
      </w:r>
    </w:p>
    <w:p w14:paraId="14C55D81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590778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590778">
        <w:rPr>
          <w:rFonts w:ascii="Tahoma" w:hAnsi="Tahoma" w:cs="Tahoma"/>
          <w:color w:val="000000"/>
          <w:szCs w:val="20"/>
        </w:rPr>
        <w:t xml:space="preserve"> </w:t>
      </w:r>
      <w:r w:rsidRPr="00590778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590778" w:rsidRDefault="007F241D" w:rsidP="00590778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52C34E70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590778" w:rsidRPr="00590778">
        <w:rPr>
          <w:rFonts w:ascii="Tahoma" w:hAnsi="Tahoma" w:cs="Tahoma"/>
          <w:szCs w:val="20"/>
        </w:rPr>
        <w:t>Исполнителем.</w:t>
      </w:r>
      <w:r w:rsidRPr="00590778">
        <w:rPr>
          <w:rFonts w:ascii="Tahoma" w:hAnsi="Tahoma" w:cs="Tahoma"/>
          <w:szCs w:val="20"/>
        </w:rPr>
        <w:t xml:space="preserve"> </w:t>
      </w:r>
    </w:p>
    <w:p w14:paraId="6EB05782" w14:textId="3A51F408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590778" w:rsidRPr="00590778">
        <w:rPr>
          <w:rFonts w:ascii="Tahoma" w:hAnsi="Tahoma" w:cs="Tahoma"/>
          <w:szCs w:val="20"/>
        </w:rPr>
        <w:t>Услуг, с</w:t>
      </w:r>
      <w:r w:rsidRPr="00590778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536E0C96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590778" w:rsidRPr="00590778">
        <w:rPr>
          <w:rFonts w:ascii="Tahoma" w:hAnsi="Tahoma" w:cs="Tahoma"/>
          <w:szCs w:val="20"/>
        </w:rPr>
        <w:t>возмещения Заказчику</w:t>
      </w:r>
      <w:r w:rsidRPr="00590778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1EB382D8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590778"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590778"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590778" w:rsidRDefault="001D08BD" w:rsidP="00590778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719C933D" w:rsidR="001D08BD" w:rsidRDefault="001D08BD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 xml:space="preserve">В случае разногласий по поводу недостатков оказанных Услуг или причин их возникновения, </w:t>
      </w:r>
      <w:r w:rsidR="00590778" w:rsidRPr="00590778">
        <w:rPr>
          <w:rFonts w:ascii="Tahoma" w:hAnsi="Tahoma" w:cs="Tahoma"/>
          <w:szCs w:val="20"/>
        </w:rPr>
        <w:t>Исполнитель обязан</w:t>
      </w:r>
      <w:r w:rsidRPr="00590778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590778">
        <w:rPr>
          <w:rFonts w:ascii="Tahoma" w:hAnsi="Tahoma" w:cs="Tahoma"/>
          <w:i/>
          <w:szCs w:val="20"/>
        </w:rPr>
        <w:t>.</w:t>
      </w:r>
      <w:r w:rsidRPr="00590778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1EC96D65" w14:textId="77777777" w:rsidR="00590778" w:rsidRPr="00590778" w:rsidRDefault="00590778" w:rsidP="0059077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65ADB533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590778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590778" w:rsidRPr="00590778">
        <w:rPr>
          <w:rFonts w:ascii="Tahoma" w:eastAsia="Times New Roman" w:hAnsi="Tahoma" w:cs="Tahoma"/>
          <w:iCs/>
          <w:szCs w:val="20"/>
        </w:rPr>
        <w:t>просрочки,</w:t>
      </w:r>
      <w:r w:rsidRPr="00590778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590778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590778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590778" w:rsidRDefault="007D36A0" w:rsidP="00590778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590778">
        <w:rPr>
          <w:rFonts w:ascii="Tahoma" w:eastAsia="Times New Roman" w:hAnsi="Tahoma" w:cs="Tahoma"/>
          <w:szCs w:val="20"/>
        </w:rPr>
        <w:t xml:space="preserve"> </w:t>
      </w:r>
      <w:r w:rsidRPr="00590778">
        <w:rPr>
          <w:rFonts w:ascii="Tahoma" w:hAnsi="Tahoma" w:cs="Tahoma"/>
          <w:szCs w:val="20"/>
        </w:rPr>
        <w:t xml:space="preserve">сотых процента) от Цены Договора (стоимости Услуг), указанной в п. 2.1. Договора, за каждый день просрочки, начиная </w:t>
      </w:r>
      <w:r w:rsidRPr="00590778">
        <w:rPr>
          <w:rFonts w:ascii="Tahoma" w:hAnsi="Tahoma" w:cs="Tahoma"/>
          <w:szCs w:val="20"/>
        </w:rPr>
        <w:lastRenderedPageBreak/>
        <w:t>с первого дня просрочки и до дня предоставления информации и копий документов Заказчику</w:t>
      </w:r>
    </w:p>
    <w:p w14:paraId="7F3D47D5" w14:textId="77777777" w:rsidR="00087F56" w:rsidRPr="00590778" w:rsidRDefault="00087F56" w:rsidP="00590778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590778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590778">
        <w:rPr>
          <w:rFonts w:eastAsia="Times New Roman"/>
          <w:i w:val="0"/>
          <w:lang w:eastAsia="ru-RU"/>
        </w:rPr>
        <w:t>в размере</w:t>
      </w:r>
      <w:r w:rsidRPr="00590778">
        <w:rPr>
          <w:i w:val="0"/>
        </w:rPr>
        <w:t xml:space="preserve"> 0,05% от Цены Услуг</w:t>
      </w:r>
      <w:r w:rsidR="00740D86" w:rsidRPr="00590778">
        <w:rPr>
          <w:i w:val="0"/>
        </w:rPr>
        <w:t xml:space="preserve"> </w:t>
      </w:r>
      <w:r w:rsidRPr="00590778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590778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590778" w:rsidRDefault="007F241D" w:rsidP="00590778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590778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590778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590778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Уплата предусмотренн</w:t>
      </w:r>
      <w:r w:rsidRPr="00590778">
        <w:rPr>
          <w:rFonts w:ascii="Tahoma" w:hAnsi="Tahoma" w:cs="Tahoma"/>
          <w:color w:val="000000"/>
          <w:szCs w:val="20"/>
        </w:rPr>
        <w:t>ых</w:t>
      </w:r>
      <w:r w:rsidRPr="00590778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590778" w:rsidRDefault="00D3418E" w:rsidP="00590778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590778">
        <w:rPr>
          <w:rFonts w:ascii="Tahoma" w:hAnsi="Tahoma" w:cs="Tahoma"/>
          <w:strike/>
          <w:szCs w:val="20"/>
        </w:rPr>
        <w:t>и</w:t>
      </w:r>
      <w:r w:rsidRPr="00590778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CA6FF23" w:rsidR="007F241D" w:rsidRPr="00590778" w:rsidRDefault="007F241D" w:rsidP="00590778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590778" w:rsidRDefault="000E04A3" w:rsidP="00590778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 xml:space="preserve">Стороны освобождаются </w:t>
      </w:r>
      <w:r w:rsidRPr="00590778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590778" w:rsidRDefault="000E04A3" w:rsidP="00590778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 xml:space="preserve">Под обстоятельствами непреодолимой силы (форс-мажорные обстоятельства) </w:t>
      </w:r>
      <w:r w:rsidRPr="00590778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590778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590778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590778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590778" w:rsidRDefault="007F241D" w:rsidP="00590778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3FA19DAE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590778" w:rsidRPr="00590778">
        <w:rPr>
          <w:i w:val="0"/>
        </w:rPr>
        <w:t>письма и иные документы,</w:t>
      </w:r>
      <w:r w:rsidRPr="00590778">
        <w:rPr>
          <w:i w:val="0"/>
        </w:rPr>
        <w:t xml:space="preserve"> оформляемые Сторонами при исполнении </w:t>
      </w:r>
      <w:r w:rsidR="00590778" w:rsidRPr="00590778">
        <w:rPr>
          <w:i w:val="0"/>
        </w:rPr>
        <w:t>настоящего Договора,</w:t>
      </w:r>
      <w:r w:rsidRPr="00590778">
        <w:rPr>
          <w:i w:val="0"/>
        </w:rPr>
        <w:t xml:space="preserve"> не могут изменять положения настоящего </w:t>
      </w:r>
      <w:r w:rsidRPr="00590778">
        <w:rPr>
          <w:i w:val="0"/>
        </w:rPr>
        <w:lastRenderedPageBreak/>
        <w:t xml:space="preserve">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590778" w:rsidRDefault="00C0468B" w:rsidP="00590778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590778">
        <w:rPr>
          <w:rFonts w:ascii="Tahoma" w:hAnsi="Tahoma" w:cs="Tahoma"/>
          <w:iCs/>
          <w:szCs w:val="20"/>
        </w:rPr>
        <w:t>5% от Цены Услуг</w:t>
      </w:r>
      <w:r w:rsidRPr="00590778">
        <w:rPr>
          <w:rFonts w:ascii="Tahoma" w:hAnsi="Tahoma" w:cs="Tahoma"/>
          <w:szCs w:val="20"/>
        </w:rPr>
        <w:t xml:space="preserve"> </w:t>
      </w:r>
      <w:r w:rsidRPr="00590778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590778">
        <w:rPr>
          <w:rFonts w:ascii="Tahoma" w:hAnsi="Tahoma" w:cs="Tahoma"/>
          <w:szCs w:val="20"/>
        </w:rPr>
        <w:t>.</w:t>
      </w:r>
    </w:p>
    <w:p w14:paraId="77D74F22" w14:textId="77777777" w:rsidR="00C0468B" w:rsidRPr="00590778" w:rsidRDefault="00C0468B" w:rsidP="00590778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A78B386" w:rsidR="00C0468B" w:rsidRPr="00590778" w:rsidRDefault="00C0468B" w:rsidP="00590778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В таком случае Заказчик обязан оплатить Услуги, фактически оказанные </w:t>
      </w:r>
      <w:r w:rsidR="00590778" w:rsidRPr="00590778">
        <w:rPr>
          <w:i w:val="0"/>
        </w:rPr>
        <w:t>Исполнителем на</w:t>
      </w:r>
      <w:r w:rsidRPr="00590778">
        <w:rPr>
          <w:i w:val="0"/>
        </w:rPr>
        <w:t xml:space="preserve"> момент получения уведомления Заказчика об отказе от исполнения Договора</w:t>
      </w:r>
      <w:r w:rsidRPr="00590778">
        <w:t xml:space="preserve"> </w:t>
      </w:r>
      <w:r w:rsidRPr="00590778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593D392C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  <w:lang w:val="en-US"/>
        </w:rPr>
        <w:t>b</w:t>
      </w:r>
      <w:r w:rsidRPr="00590778">
        <w:rPr>
          <w:i w:val="0"/>
        </w:rPr>
        <w:t xml:space="preserve">)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1CC729D3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f)</w:t>
      </w:r>
      <w:r w:rsidR="00590778">
        <w:rPr>
          <w:i w:val="0"/>
        </w:rPr>
        <w:t xml:space="preserve"> </w:t>
      </w:r>
      <w:r w:rsidRPr="00590778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  <w:lang w:val="en-US"/>
        </w:rPr>
        <w:t>h</w:t>
      </w:r>
      <w:r w:rsidRPr="00590778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5B7804AB" w14:textId="548B8CB8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590778" w:rsidRPr="00590778">
        <w:rPr>
          <w:i w:val="0"/>
        </w:rPr>
        <w:t>Договора,</w:t>
      </w:r>
      <w:r w:rsidRPr="00590778">
        <w:rPr>
          <w:i w:val="0"/>
        </w:rPr>
        <w:t xml:space="preserve"> Заказчик вправе потребовать, а </w:t>
      </w:r>
      <w:r w:rsidR="00590778" w:rsidRPr="00590778">
        <w:rPr>
          <w:i w:val="0"/>
        </w:rPr>
        <w:t>Исполнитель обязан</w:t>
      </w:r>
      <w:r w:rsidRPr="00590778">
        <w:rPr>
          <w:i w:val="0"/>
        </w:rPr>
        <w:t xml:space="preserve"> возместить Заказчику убытки, в том числе упущенную выгоду.</w:t>
      </w:r>
    </w:p>
    <w:p w14:paraId="26580CAF" w14:textId="785E826B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590778" w:rsidRPr="00590778">
        <w:rPr>
          <w:i w:val="0"/>
        </w:rPr>
        <w:t>Договора,</w:t>
      </w:r>
      <w:r w:rsidRPr="00590778">
        <w:rPr>
          <w:i w:val="0"/>
        </w:rPr>
        <w:t xml:space="preserve"> в любой период времени в течение действия Договора вне зависимости от </w:t>
      </w:r>
      <w:r w:rsidR="00590778" w:rsidRPr="00590778">
        <w:rPr>
          <w:i w:val="0"/>
        </w:rPr>
        <w:t>того,</w:t>
      </w:r>
      <w:r w:rsidRPr="00590778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устранил </w:t>
      </w:r>
      <w:r w:rsidR="00590778" w:rsidRPr="00590778">
        <w:rPr>
          <w:i w:val="0"/>
        </w:rPr>
        <w:t>обстоятельства,</w:t>
      </w:r>
      <w:r w:rsidRPr="00590778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590778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590778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590778">
        <w:rPr>
          <w:rFonts w:eastAsia="Times New Roman"/>
          <w:i w:val="0"/>
          <w:iCs w:val="0"/>
          <w:lang w:eastAsia="ru-RU"/>
        </w:rPr>
        <w:t>% от Цены Услуг.</w:t>
      </w:r>
    </w:p>
    <w:p w14:paraId="5CBE34E9" w14:textId="77777777" w:rsidR="00590778" w:rsidRPr="00590778" w:rsidRDefault="00590778" w:rsidP="00590778">
      <w:pPr>
        <w:pStyle w:val="ConsPlusNormal"/>
        <w:jc w:val="both"/>
        <w:rPr>
          <w:bCs/>
        </w:rPr>
      </w:pPr>
    </w:p>
    <w:p w14:paraId="5D49FDC1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Особые условия</w:t>
      </w:r>
    </w:p>
    <w:p w14:paraId="7A98CCB2" w14:textId="77777777" w:rsidR="007F241D" w:rsidRPr="00590778" w:rsidRDefault="007F241D" w:rsidP="00590778">
      <w:pPr>
        <w:pStyle w:val="ConsNormal"/>
        <w:numPr>
          <w:ilvl w:val="1"/>
          <w:numId w:val="5"/>
        </w:numPr>
        <w:tabs>
          <w:tab w:val="clear" w:pos="1866"/>
          <w:tab w:val="left" w:pos="709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590778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590778">
        <w:rPr>
          <w:rFonts w:ascii="Tahoma" w:hAnsi="Tahoma" w:cs="Tahoma"/>
          <w:color w:val="000000" w:themeColor="text1"/>
        </w:rPr>
        <w:t>,</w:t>
      </w:r>
      <w:r w:rsidRPr="00590778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590778" w:rsidRDefault="00A8580F" w:rsidP="00590778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590778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6DEA14DC" w:rsidR="00C0468B" w:rsidRPr="00590778" w:rsidRDefault="007F241D" w:rsidP="00590778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590778">
        <w:rPr>
          <w:rFonts w:ascii="Tahoma" w:hAnsi="Tahoma" w:cs="Tahoma"/>
          <w:szCs w:val="20"/>
        </w:rPr>
        <w:t xml:space="preserve">     </w:t>
      </w:r>
      <w:r w:rsidR="00C0468B" w:rsidRPr="00590778">
        <w:rPr>
          <w:rFonts w:ascii="Tahoma" w:hAnsi="Tahoma" w:cs="Tahoma"/>
          <w:color w:val="000000"/>
          <w:szCs w:val="20"/>
        </w:rPr>
        <w:t>Уполномоченные лица:</w:t>
      </w:r>
      <w:r w:rsidR="00590778">
        <w:rPr>
          <w:rFonts w:ascii="Tahoma" w:hAnsi="Tahoma" w:cs="Tahoma"/>
          <w:color w:val="000000"/>
          <w:szCs w:val="20"/>
        </w:rPr>
        <w:t xml:space="preserve"> </w:t>
      </w:r>
      <w:r w:rsidR="00C0468B" w:rsidRPr="00590778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482F40FF" w14:textId="77777777" w:rsid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30D9BF39" w:rsidR="00C0468B" w:rsidRP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от Заказчика     _____</w:t>
      </w:r>
      <w:r w:rsidR="00590778">
        <w:rPr>
          <w:rFonts w:ascii="Tahoma" w:hAnsi="Tahoma" w:cs="Tahoma"/>
        </w:rPr>
        <w:t xml:space="preserve"> </w:t>
      </w:r>
      <w:r w:rsidRPr="00590778">
        <w:rPr>
          <w:rFonts w:ascii="Tahoma" w:hAnsi="Tahoma" w:cs="Tahoma"/>
        </w:rPr>
        <w:t xml:space="preserve">[Фамилия И.О.]___ телефон __________, </w:t>
      </w:r>
      <w:r w:rsidRPr="00590778">
        <w:rPr>
          <w:rFonts w:ascii="Tahoma" w:hAnsi="Tahoma" w:cs="Tahoma"/>
          <w:lang w:val="en-US"/>
        </w:rPr>
        <w:t>e</w:t>
      </w:r>
      <w:r w:rsidRPr="00590778">
        <w:rPr>
          <w:rFonts w:ascii="Tahoma" w:hAnsi="Tahoma" w:cs="Tahoma"/>
        </w:rPr>
        <w:t>-</w:t>
      </w:r>
      <w:r w:rsidRPr="00590778">
        <w:rPr>
          <w:rFonts w:ascii="Tahoma" w:hAnsi="Tahoma" w:cs="Tahoma"/>
          <w:lang w:val="en-US"/>
        </w:rPr>
        <w:t>mail</w:t>
      </w:r>
      <w:r w:rsidRPr="00590778">
        <w:rPr>
          <w:rFonts w:ascii="Tahoma" w:hAnsi="Tahoma" w:cs="Tahoma"/>
        </w:rPr>
        <w:t>: ______________________;</w:t>
      </w:r>
    </w:p>
    <w:p w14:paraId="17737206" w14:textId="40CA6D8E" w:rsidR="00C0468B" w:rsidRP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от Исполнителя _____</w:t>
      </w:r>
      <w:r w:rsidR="00590778">
        <w:rPr>
          <w:rFonts w:ascii="Tahoma" w:hAnsi="Tahoma" w:cs="Tahoma"/>
        </w:rPr>
        <w:t xml:space="preserve"> </w:t>
      </w:r>
      <w:r w:rsidRPr="00590778">
        <w:rPr>
          <w:rFonts w:ascii="Tahoma" w:hAnsi="Tahoma" w:cs="Tahoma"/>
        </w:rPr>
        <w:t xml:space="preserve">[Фамилия И.О.]___ телефон __________, </w:t>
      </w:r>
      <w:r w:rsidRPr="00590778">
        <w:rPr>
          <w:rFonts w:ascii="Tahoma" w:hAnsi="Tahoma" w:cs="Tahoma"/>
          <w:lang w:val="en-US"/>
        </w:rPr>
        <w:t>e</w:t>
      </w:r>
      <w:r w:rsidRPr="00590778">
        <w:rPr>
          <w:rFonts w:ascii="Tahoma" w:hAnsi="Tahoma" w:cs="Tahoma"/>
        </w:rPr>
        <w:t>-</w:t>
      </w:r>
      <w:r w:rsidRPr="00590778">
        <w:rPr>
          <w:rFonts w:ascii="Tahoma" w:hAnsi="Tahoma" w:cs="Tahoma"/>
          <w:lang w:val="en-US"/>
        </w:rPr>
        <w:t>mail</w:t>
      </w:r>
      <w:r w:rsidRPr="00590778">
        <w:rPr>
          <w:rFonts w:ascii="Tahoma" w:hAnsi="Tahoma" w:cs="Tahoma"/>
        </w:rPr>
        <w:t>: ______________________.</w:t>
      </w:r>
    </w:p>
    <w:p w14:paraId="13DF10EB" w14:textId="77777777" w:rsidR="00433BAE" w:rsidRPr="00590778" w:rsidRDefault="00433BAE" w:rsidP="00590778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590778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3957DE76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При отсутствии письменного согласия Заказчика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вправе:</w:t>
      </w:r>
    </w:p>
    <w:p w14:paraId="531F332A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006D344E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590778" w:rsidRPr="00590778">
        <w:rPr>
          <w:i w:val="0"/>
        </w:rPr>
        <w:t>Исполнитель настоящим</w:t>
      </w:r>
      <w:r w:rsidRPr="00590778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29EE6D2" w14:textId="77777777" w:rsidR="00433BAE" w:rsidRPr="00590778" w:rsidRDefault="00433BAE" w:rsidP="00590778">
      <w:pPr>
        <w:pStyle w:val="ConsPlusNormal"/>
        <w:jc w:val="both"/>
        <w:rPr>
          <w:i w:val="0"/>
        </w:rPr>
      </w:pPr>
    </w:p>
    <w:p w14:paraId="29556A57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590778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i w:val="0"/>
        </w:rPr>
      </w:pPr>
      <w:r w:rsidRPr="00590778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i w:val="0"/>
        </w:rPr>
      </w:pPr>
      <w:r w:rsidRPr="00590778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6A05CBDA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lastRenderedPageBreak/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590778" w:rsidRPr="00590778">
        <w:rPr>
          <w:i w:val="0"/>
        </w:rPr>
        <w:t>почтовой,</w:t>
      </w:r>
      <w:r w:rsidRPr="00590778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284"/>
          <w:tab w:val="left" w:pos="851"/>
        </w:tabs>
        <w:jc w:val="both"/>
        <w:rPr>
          <w:i w:val="0"/>
        </w:rPr>
      </w:pPr>
      <w:r w:rsidRPr="00590778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12.12.1. Заказчику: </w:t>
      </w:r>
      <w:r w:rsidRPr="00590778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590778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12.12.2. Исполнителю: </w:t>
      </w:r>
      <w:r w:rsidRPr="00590778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590778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3C7DBCDB" w:rsidR="00536794" w:rsidRPr="00590778" w:rsidRDefault="00536794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Заказчика:</w:t>
      </w:r>
      <w:r w:rsidRPr="00590778">
        <w:rPr>
          <w:rFonts w:ascii="Tahoma" w:hAnsi="Tahoma" w:cs="Tahoma"/>
          <w:spacing w:val="-3"/>
          <w:szCs w:val="20"/>
        </w:rPr>
        <w:t xml:space="preserve"> </w:t>
      </w:r>
      <w:r w:rsidRPr="00590778">
        <w:rPr>
          <w:rFonts w:ascii="Tahoma" w:hAnsi="Tahoma" w:cs="Tahoma"/>
          <w:spacing w:val="-3"/>
          <w:szCs w:val="20"/>
          <w:lang w:val="en-US"/>
        </w:rPr>
        <w:t>E</w:t>
      </w:r>
      <w:r w:rsidRPr="00590778">
        <w:rPr>
          <w:rFonts w:ascii="Tahoma" w:hAnsi="Tahoma" w:cs="Tahoma"/>
          <w:spacing w:val="-3"/>
          <w:szCs w:val="20"/>
        </w:rPr>
        <w:t>-</w:t>
      </w:r>
      <w:r w:rsidRPr="00590778">
        <w:rPr>
          <w:rFonts w:ascii="Tahoma" w:hAnsi="Tahoma" w:cs="Tahoma"/>
          <w:spacing w:val="-3"/>
          <w:szCs w:val="20"/>
          <w:lang w:val="en-US"/>
        </w:rPr>
        <w:t>mail</w:t>
      </w:r>
      <w:r w:rsidRPr="00590778">
        <w:rPr>
          <w:rFonts w:ascii="Tahoma" w:hAnsi="Tahoma" w:cs="Tahoma"/>
          <w:spacing w:val="-3"/>
          <w:szCs w:val="20"/>
        </w:rPr>
        <w:t xml:space="preserve">: </w:t>
      </w:r>
      <w:r w:rsidRPr="00590778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590778">
        <w:rPr>
          <w:rFonts w:ascii="Tahoma" w:hAnsi="Tahoma" w:cs="Tahoma"/>
          <w:szCs w:val="20"/>
        </w:rPr>
        <w:t>;</w:t>
      </w:r>
    </w:p>
    <w:p w14:paraId="4B288465" w14:textId="59298F42" w:rsidR="00536794" w:rsidRDefault="00536794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  <w:szCs w:val="20"/>
          <w:u w:val="single"/>
        </w:rPr>
      </w:pPr>
      <w:r w:rsidRPr="00590778">
        <w:rPr>
          <w:rFonts w:ascii="Tahoma" w:hAnsi="Tahoma" w:cs="Tahoma"/>
          <w:szCs w:val="20"/>
        </w:rPr>
        <w:t>Исполнителя:</w:t>
      </w:r>
      <w:r w:rsidR="00590778">
        <w:rPr>
          <w:rFonts w:ascii="Tahoma" w:hAnsi="Tahoma" w:cs="Tahoma"/>
          <w:szCs w:val="20"/>
        </w:rPr>
        <w:t xml:space="preserve"> </w:t>
      </w:r>
      <w:r w:rsidRPr="00590778">
        <w:rPr>
          <w:rFonts w:ascii="Tahoma" w:hAnsi="Tahoma" w:cs="Tahoma"/>
          <w:spacing w:val="-3"/>
          <w:szCs w:val="20"/>
          <w:lang w:val="en-US"/>
        </w:rPr>
        <w:t>E</w:t>
      </w:r>
      <w:r w:rsidRPr="00590778">
        <w:rPr>
          <w:rFonts w:ascii="Tahoma" w:hAnsi="Tahoma" w:cs="Tahoma"/>
          <w:spacing w:val="-3"/>
          <w:szCs w:val="20"/>
        </w:rPr>
        <w:t>-</w:t>
      </w:r>
      <w:r w:rsidRPr="00590778">
        <w:rPr>
          <w:rFonts w:ascii="Tahoma" w:hAnsi="Tahoma" w:cs="Tahoma"/>
          <w:spacing w:val="-3"/>
          <w:szCs w:val="20"/>
          <w:lang w:val="en-US"/>
        </w:rPr>
        <w:t>mail</w:t>
      </w:r>
      <w:r w:rsidRPr="00590778">
        <w:rPr>
          <w:rFonts w:ascii="Tahoma" w:hAnsi="Tahoma" w:cs="Tahoma"/>
          <w:spacing w:val="-3"/>
          <w:szCs w:val="20"/>
        </w:rPr>
        <w:t xml:space="preserve">: </w:t>
      </w:r>
      <w:r w:rsidRPr="00590778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61521771" w14:textId="77777777" w:rsidR="00F40FA7" w:rsidRPr="00590778" w:rsidRDefault="00F40FA7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</w:p>
    <w:p w14:paraId="5237C046" w14:textId="2A69C87F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59077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590778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590778" w:rsidRDefault="00913C0C" w:rsidP="00590778">
      <w:pPr>
        <w:pStyle w:val="afffa"/>
        <w:tabs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590778" w:rsidRDefault="00913C0C" w:rsidP="00590778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590778" w:rsidRDefault="00913C0C" w:rsidP="00590778">
      <w:pPr>
        <w:pStyle w:val="afffa"/>
        <w:tabs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590778" w:rsidRDefault="006C5723" w:rsidP="00590778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590778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65FCC94F" w:rsidR="006C5723" w:rsidRPr="00590778" w:rsidRDefault="00590778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 xml:space="preserve">б) </w:t>
      </w:r>
      <w:r w:rsidRPr="00590778">
        <w:rPr>
          <w:rFonts w:ascii="Tahoma" w:eastAsia="Times New Roman" w:hAnsi="Tahoma" w:cs="Tahoma"/>
          <w:color w:val="000000"/>
          <w:szCs w:val="20"/>
        </w:rPr>
        <w:tab/>
      </w:r>
      <w:r w:rsidR="006C5723" w:rsidRPr="00590778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590778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590778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590778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4BDB357B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590778" w:rsidRPr="00590778">
        <w:rPr>
          <w:rFonts w:ascii="Tahoma" w:eastAsia="Times New Roman" w:hAnsi="Tahoma" w:cs="Tahoma"/>
          <w:szCs w:val="20"/>
        </w:rPr>
        <w:t>документов или</w:t>
      </w:r>
      <w:r w:rsidRPr="00590778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0A6E8B3A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в </w:t>
      </w:r>
      <w:r w:rsidR="00590778" w:rsidRPr="00590778">
        <w:rPr>
          <w:rFonts w:ascii="Tahoma" w:eastAsia="Times New Roman" w:hAnsi="Tahoma" w:cs="Tahoma"/>
          <w:szCs w:val="20"/>
        </w:rPr>
        <w:t>случае передачи</w:t>
      </w:r>
      <w:r w:rsidRPr="00590778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lastRenderedPageBreak/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590778" w:rsidRDefault="006C5723" w:rsidP="00590778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590778" w:rsidRDefault="006C5723" w:rsidP="00590778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590778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590778">
        <w:rPr>
          <w:rFonts w:ascii="Tahoma" w:eastAsia="Times New Roman" w:hAnsi="Tahoma" w:cs="Tahoma"/>
          <w:szCs w:val="20"/>
          <w:lang w:val="en-US"/>
        </w:rPr>
        <w:t>Internet</w:t>
      </w:r>
      <w:r w:rsidRPr="00590778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0495678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590778" w:rsidRPr="00590778">
        <w:rPr>
          <w:rFonts w:ascii="Tahoma" w:eastAsia="Times New Roman" w:hAnsi="Tahoma" w:cs="Tahoma"/>
          <w:szCs w:val="20"/>
        </w:rPr>
        <w:t>известна,</w:t>
      </w:r>
      <w:r w:rsidRPr="00590778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0BD7167E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590778" w:rsidRPr="00590778">
        <w:rPr>
          <w:rFonts w:ascii="Tahoma" w:eastAsia="Times New Roman" w:hAnsi="Tahoma" w:cs="Tahoma"/>
          <w:szCs w:val="20"/>
        </w:rPr>
        <w:t>иных правомерных</w:t>
      </w:r>
      <w:r w:rsidRPr="00590778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590778">
        <w:rPr>
          <w:rFonts w:ascii="Tahoma" w:eastAsia="Times New Roman" w:hAnsi="Tahoma" w:cs="Tahoma"/>
          <w:color w:val="000000"/>
          <w:szCs w:val="20"/>
        </w:rPr>
        <w:t xml:space="preserve"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</w:t>
      </w:r>
      <w:r w:rsidRPr="00590778">
        <w:rPr>
          <w:rFonts w:ascii="Tahoma" w:eastAsia="Times New Roman" w:hAnsi="Tahoma" w:cs="Tahoma"/>
          <w:color w:val="000000"/>
          <w:szCs w:val="20"/>
        </w:rPr>
        <w:lastRenderedPageBreak/>
        <w:t>информацию.</w:t>
      </w:r>
      <w:r w:rsidRPr="00590778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590778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58366B3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590778" w:rsidRPr="00590778">
        <w:rPr>
          <w:rFonts w:ascii="Tahoma" w:eastAsia="Times New Roman" w:hAnsi="Tahoma" w:cs="Tahoma"/>
          <w:szCs w:val="20"/>
        </w:rPr>
        <w:t>размере 500</w:t>
      </w:r>
      <w:r w:rsidRPr="00590778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9CA08A6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590778" w:rsidRPr="00590778">
        <w:rPr>
          <w:rFonts w:ascii="Tahoma" w:eastAsia="Times New Roman" w:hAnsi="Tahoma" w:cs="Tahoma"/>
          <w:szCs w:val="20"/>
        </w:rPr>
        <w:t>течение 3</w:t>
      </w:r>
      <w:r w:rsidRPr="00590778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590778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</w:t>
      </w:r>
      <w:r w:rsidRPr="00590778">
        <w:rPr>
          <w:rFonts w:ascii="Tahoma" w:eastAsia="Times New Roman" w:hAnsi="Tahoma" w:cs="Tahoma"/>
          <w:color w:val="000000"/>
          <w:szCs w:val="20"/>
        </w:rPr>
        <w:lastRenderedPageBreak/>
        <w:t xml:space="preserve">регулирующими деятельность Сторон. </w:t>
      </w:r>
      <w:r w:rsidRPr="00590778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590778" w:rsidRDefault="006C5723" w:rsidP="0059077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590778" w:rsidRDefault="006C5723" w:rsidP="00590778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45C4FF3F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590778" w:rsidRPr="00590778">
        <w:rPr>
          <w:rFonts w:ascii="Tahoma" w:hAnsi="Tahoma" w:cs="Tahoma"/>
          <w:szCs w:val="20"/>
        </w:rPr>
        <w:t>одинаковую юридическую</w:t>
      </w:r>
      <w:r w:rsidRPr="00590778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590778" w:rsidRDefault="006C5723" w:rsidP="00590778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4083095" w:rsidR="006C5723" w:rsidRPr="00590778" w:rsidRDefault="006C5723" w:rsidP="0059077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случае не уведомления Заказчика </w:t>
      </w:r>
      <w:r w:rsidR="00590778" w:rsidRPr="00590778">
        <w:rPr>
          <w:rFonts w:ascii="Tahoma" w:hAnsi="Tahoma" w:cs="Tahoma"/>
          <w:szCs w:val="20"/>
        </w:rPr>
        <w:t>о событиях,</w:t>
      </w:r>
      <w:r w:rsidRPr="00590778">
        <w:rPr>
          <w:rFonts w:ascii="Tahoma" w:hAnsi="Tahoma" w:cs="Tahoma"/>
          <w:szCs w:val="20"/>
        </w:rPr>
        <w:t xml:space="preserve"> указанных в настоящем пункте, </w:t>
      </w:r>
      <w:r w:rsidR="00590778" w:rsidRPr="00590778">
        <w:rPr>
          <w:rFonts w:ascii="Tahoma" w:hAnsi="Tahoma" w:cs="Tahoma"/>
          <w:szCs w:val="20"/>
        </w:rPr>
        <w:t>Исполнитель несет</w:t>
      </w:r>
      <w:r w:rsidRPr="00590778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9271B5A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C511966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6FE92826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5EB63E6D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590778" w:rsidRDefault="007F241D" w:rsidP="0059077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590778" w:rsidRDefault="007F241D" w:rsidP="00590778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293CB44C" w:rsidR="007F241D" w:rsidRPr="00590778" w:rsidRDefault="0053157A" w:rsidP="00590778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590778" w14:paraId="597CD703" w14:textId="77777777" w:rsidTr="000569A5">
        <w:tc>
          <w:tcPr>
            <w:tcW w:w="4448" w:type="dxa"/>
          </w:tcPr>
          <w:p w14:paraId="12291B0C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590778" w14:paraId="1A8D443B" w14:textId="77777777" w:rsidTr="000569A5">
        <w:tc>
          <w:tcPr>
            <w:tcW w:w="4448" w:type="dxa"/>
          </w:tcPr>
          <w:p w14:paraId="416E4BB7" w14:textId="18D5317D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6529E3C" w14:textId="7B569124" w:rsidR="007F241D" w:rsidRPr="0026671A" w:rsidRDefault="007F241D" w:rsidP="0026671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7F241D" w:rsidRPr="00590778" w14:paraId="46AB59A1" w14:textId="77777777" w:rsidTr="000569A5">
        <w:tc>
          <w:tcPr>
            <w:tcW w:w="4448" w:type="dxa"/>
          </w:tcPr>
          <w:p w14:paraId="387F5C82" w14:textId="175EEFBB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 г.о. Красногорск, автодорога Балтия тер., 26-й км, д 5, стр.3, оф. 513</w:t>
            </w:r>
          </w:p>
        </w:tc>
      </w:tr>
      <w:tr w:rsidR="007F241D" w:rsidRPr="00590778" w14:paraId="577A0E25" w14:textId="77777777" w:rsidTr="000569A5">
        <w:tc>
          <w:tcPr>
            <w:tcW w:w="4448" w:type="dxa"/>
          </w:tcPr>
          <w:p w14:paraId="369A3E3F" w14:textId="59C94126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590778">
              <w:rPr>
                <w:rFonts w:ascii="Tahoma" w:hAnsi="Tahoma" w:cs="Tahoma"/>
                <w:szCs w:val="20"/>
              </w:rPr>
              <w:t>5612042824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590778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590778" w14:paraId="02095685" w14:textId="77777777" w:rsidTr="000569A5">
        <w:tc>
          <w:tcPr>
            <w:tcW w:w="4448" w:type="dxa"/>
          </w:tcPr>
          <w:p w14:paraId="007D7F1B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3507A9C9" w14:textId="1BB1FB5B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</w:tc>
      </w:tr>
      <w:tr w:rsidR="007F241D" w:rsidRPr="00590778" w14:paraId="4CDA2879" w14:textId="77777777" w:rsidTr="000569A5">
        <w:tc>
          <w:tcPr>
            <w:tcW w:w="4448" w:type="dxa"/>
          </w:tcPr>
          <w:p w14:paraId="3B48DF45" w14:textId="0B1B88D1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CD5408" w14:textId="2F83AC4E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FB3F9B" w:rsidRPr="00590778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5324FBBB" w14:textId="504F32F9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FB3F9B" w:rsidRPr="00590778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126BAB05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>Приложение №1</w:t>
      </w:r>
    </w:p>
    <w:p w14:paraId="478C97E9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szCs w:val="20"/>
        </w:rPr>
        <w:t>от «____»____________20</w:t>
      </w:r>
      <w:r w:rsidR="006E2240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г.</w:t>
      </w:r>
    </w:p>
    <w:p w14:paraId="6B17A37D" w14:textId="77777777" w:rsidR="00590778" w:rsidRDefault="00590778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6FF0F258" w14:textId="77777777" w:rsidR="00AC2AA6" w:rsidRPr="00590778" w:rsidRDefault="00AC2AA6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590778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098E0FFC" w14:textId="77777777" w:rsidR="00AC2AA6" w:rsidRPr="00590778" w:rsidRDefault="00AC2AA6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59077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МТС </w:t>
      </w:r>
    </w:p>
    <w:p w14:paraId="2A07ED52" w14:textId="77777777" w:rsidR="00AC2AA6" w:rsidRPr="00590778" w:rsidRDefault="00AC2AA6" w:rsidP="00590778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0D28342A" w14:textId="4DC6016D" w:rsidR="00AC2AA6" w:rsidRPr="00590778" w:rsidRDefault="00AC2AA6" w:rsidP="00590778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color w:val="auto"/>
          <w:sz w:val="20"/>
          <w:szCs w:val="20"/>
        </w:rPr>
        <w:t>О</w:t>
      </w:r>
      <w:bookmarkStart w:id="9" w:name="_GoBack"/>
      <w:bookmarkEnd w:id="9"/>
      <w:r w:rsidRPr="00590778">
        <w:rPr>
          <w:rFonts w:ascii="Tahoma" w:hAnsi="Tahoma" w:cs="Tahoma"/>
          <w:color w:val="auto"/>
          <w:sz w:val="20"/>
          <w:szCs w:val="20"/>
        </w:rPr>
        <w:t xml:space="preserve">БЩИЕ ПОЛОЖЕНИЯ </w:t>
      </w:r>
    </w:p>
    <w:p w14:paraId="5A65ECC6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МТС,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133946A4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т.ч. через API. </w:t>
      </w:r>
    </w:p>
    <w:p w14:paraId="1757CBD6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Мск. Возможность получения статусов сообщений – ежедневно, круглосуточно. </w:t>
      </w:r>
    </w:p>
    <w:p w14:paraId="1E338472" w14:textId="2B73CE0C" w:rsidR="00AC2AA6" w:rsidRPr="00FA4C7E" w:rsidRDefault="00AC2AA6" w:rsidP="00FA4C7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Сроки действия договора</w:t>
      </w:r>
      <w:r w:rsidRPr="00FA4C7E">
        <w:rPr>
          <w:rFonts w:ascii="Tahoma" w:hAnsi="Tahoma" w:cs="Tahoma"/>
          <w:szCs w:val="20"/>
        </w:rPr>
        <w:t xml:space="preserve">: </w:t>
      </w:r>
      <w:r w:rsidR="00F40FA7" w:rsidRPr="00FA4C7E">
        <w:rPr>
          <w:rFonts w:ascii="Tahoma" w:eastAsia="Times New Roman" w:hAnsi="Tahoma" w:cs="Tahoma"/>
          <w:szCs w:val="20"/>
        </w:rPr>
        <w:t xml:space="preserve">с даты заключения </w:t>
      </w:r>
      <w:r w:rsidR="00EA0D64" w:rsidRPr="00FA4C7E">
        <w:rPr>
          <w:rFonts w:ascii="Tahoma" w:eastAsia="Times New Roman" w:hAnsi="Tahoma" w:cs="Tahoma"/>
          <w:szCs w:val="20"/>
        </w:rPr>
        <w:t>Д</w:t>
      </w:r>
      <w:r w:rsidR="00F40FA7" w:rsidRPr="00FA4C7E">
        <w:rPr>
          <w:rFonts w:ascii="Tahoma" w:eastAsia="Times New Roman" w:hAnsi="Tahoma" w:cs="Tahoma"/>
          <w:szCs w:val="20"/>
        </w:rPr>
        <w:t>оговора до 31.12.2024</w:t>
      </w:r>
      <w:r w:rsidRPr="00FA4C7E">
        <w:rPr>
          <w:rFonts w:ascii="Tahoma" w:hAnsi="Tahoma" w:cs="Tahoma"/>
          <w:szCs w:val="20"/>
        </w:rPr>
        <w:t xml:space="preserve">. </w:t>
      </w:r>
    </w:p>
    <w:p w14:paraId="396CC9A1" w14:textId="77777777" w:rsidR="00AC2AA6" w:rsidRPr="00FA4C7E" w:rsidRDefault="00AC2AA6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D7FF284" w14:textId="56D12759" w:rsidR="00AC2AA6" w:rsidRPr="00FA4C7E" w:rsidRDefault="00AC2AA6" w:rsidP="00FA4C7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left="0" w:right="361" w:firstLine="0"/>
        <w:jc w:val="center"/>
        <w:rPr>
          <w:rFonts w:ascii="Tahoma" w:hAnsi="Tahoma" w:cs="Tahoma"/>
          <w:color w:val="auto"/>
          <w:sz w:val="20"/>
          <w:szCs w:val="20"/>
        </w:rPr>
      </w:pPr>
      <w:r w:rsidRPr="00FA4C7E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78B20E9B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FA4C7E">
        <w:rPr>
          <w:rFonts w:ascii="Tahoma" w:hAnsi="Tahoma" w:cs="Tahoma"/>
          <w:b/>
          <w:szCs w:val="20"/>
        </w:rPr>
        <w:t xml:space="preserve"> </w:t>
      </w:r>
    </w:p>
    <w:p w14:paraId="61E738E8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7E7F0BFF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FA4C7E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FA4C7E">
        <w:rPr>
          <w:rFonts w:ascii="Tahoma" w:hAnsi="Tahoma" w:cs="Tahoma"/>
          <w:szCs w:val="20"/>
        </w:rPr>
        <w:t>.</w:t>
      </w:r>
    </w:p>
    <w:p w14:paraId="6AFC2F2B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67AA766F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118E7D3C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22671268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6739EEAE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34866D51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о доставленным сообщениям через «Личный кабинет клиента».</w:t>
      </w:r>
    </w:p>
    <w:p w14:paraId="241C89AE" w14:textId="77777777" w:rsidR="00FA4C7E" w:rsidRPr="00FA4C7E" w:rsidRDefault="00FA4C7E" w:rsidP="00FA4C7E">
      <w:pPr>
        <w:tabs>
          <w:tab w:val="left" w:pos="567"/>
          <w:tab w:val="center" w:pos="2897"/>
          <w:tab w:val="center" w:pos="9352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FA4C7E">
        <w:rPr>
          <w:rFonts w:ascii="Tahoma" w:hAnsi="Tahoma" w:cs="Tahoma"/>
          <w:szCs w:val="20"/>
        </w:rPr>
        <w:t>2.9.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FA4C7E">
        <w:rPr>
          <w:rFonts w:ascii="Tahoma" w:eastAsia="Times New Roman" w:hAnsi="Tahoma" w:cs="Tahoma"/>
          <w:szCs w:val="20"/>
        </w:rPr>
        <w:t xml:space="preserve"> </w:t>
      </w:r>
    </w:p>
    <w:p w14:paraId="75DA9619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API функции должны позволять: </w:t>
      </w:r>
    </w:p>
    <w:p w14:paraId="5DBD3EA2" w14:textId="77777777" w:rsidR="00FA4C7E" w:rsidRPr="00FA4C7E" w:rsidRDefault="00FA4C7E" w:rsidP="00FA4C7E">
      <w:pPr>
        <w:numPr>
          <w:ilvl w:val="0"/>
          <w:numId w:val="42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018A8F0" w14:textId="77777777" w:rsidR="00FA4C7E" w:rsidRPr="00FA4C7E" w:rsidRDefault="00FA4C7E" w:rsidP="00FA4C7E">
      <w:pPr>
        <w:numPr>
          <w:ilvl w:val="0"/>
          <w:numId w:val="42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D15E219" w14:textId="77777777" w:rsidR="00FA4C7E" w:rsidRPr="00FA4C7E" w:rsidRDefault="00FA4C7E" w:rsidP="00FA4C7E">
      <w:pPr>
        <w:numPr>
          <w:ilvl w:val="0"/>
          <w:numId w:val="42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B8F8392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 Заказчика.  </w:t>
      </w:r>
    </w:p>
    <w:p w14:paraId="6BB72B23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6CFED945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7E21A24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0811841D" w14:textId="77777777" w:rsidR="00FA4C7E" w:rsidRPr="00FA4C7E" w:rsidRDefault="00FA4C7E" w:rsidP="00FA4C7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lastRenderedPageBreak/>
        <w:t xml:space="preserve">Буквенное имя отправителя (нейминг) может содержать не более 11-и символов и состоять их букв и цифр. При оказании услуги необходимо обеспечить использование уже существующих у заказчика неймингов ESB_PLUS, IES-GARANT и </w:t>
      </w:r>
      <w:r w:rsidRPr="00FA4C7E">
        <w:rPr>
          <w:rFonts w:ascii="Tahoma" w:hAnsi="Tahoma" w:cs="Tahoma"/>
          <w:szCs w:val="20"/>
          <w:lang w:val="en-US"/>
        </w:rPr>
        <w:t>JOB</w:t>
      </w:r>
      <w:r w:rsidRPr="00FA4C7E">
        <w:rPr>
          <w:rFonts w:ascii="Tahoma" w:hAnsi="Tahoma" w:cs="Tahoma"/>
          <w:szCs w:val="20"/>
        </w:rPr>
        <w:t>_</w:t>
      </w:r>
      <w:r w:rsidRPr="00FA4C7E">
        <w:rPr>
          <w:rFonts w:ascii="Tahoma" w:hAnsi="Tahoma" w:cs="Tahoma"/>
          <w:szCs w:val="20"/>
          <w:lang w:val="en-US"/>
        </w:rPr>
        <w:t>ESPLUS</w:t>
      </w:r>
      <w:r w:rsidRPr="00FA4C7E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нейминги.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14:paraId="23060662" w14:textId="77777777" w:rsidR="00FA4C7E" w:rsidRPr="00FA4C7E" w:rsidRDefault="00FA4C7E" w:rsidP="00FA4C7E">
      <w:pPr>
        <w:tabs>
          <w:tab w:val="left" w:pos="567"/>
          <w:tab w:val="center" w:pos="9352"/>
        </w:tabs>
        <w:spacing w:after="0" w:line="240" w:lineRule="auto"/>
        <w:contextualSpacing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9" w:history="1">
        <w:r w:rsidRPr="00FA4C7E">
          <w:rPr>
            <w:rFonts w:ascii="Tahoma" w:hAnsi="Tahoma" w:cs="Tahoma"/>
            <w:szCs w:val="20"/>
          </w:rPr>
          <w:t>https://service.rkn.gov.ru/monitoring/rph</w:t>
        </w:r>
      </w:hyperlink>
      <w:r w:rsidRPr="00FA4C7E">
        <w:rPr>
          <w:rFonts w:ascii="Tahoma" w:hAnsi="Tahoma" w:cs="Tahoma"/>
          <w:szCs w:val="20"/>
        </w:rPr>
        <w:t>).</w:t>
      </w:r>
    </w:p>
    <w:p w14:paraId="392F99C5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22AEEEF" w14:textId="77777777" w:rsidR="00FA4C7E" w:rsidRPr="00FA4C7E" w:rsidRDefault="00FA4C7E" w:rsidP="00F04792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left="0" w:right="361" w:firstLine="0"/>
        <w:jc w:val="center"/>
        <w:rPr>
          <w:rFonts w:ascii="Tahoma" w:hAnsi="Tahoma" w:cs="Tahoma"/>
          <w:color w:val="auto"/>
          <w:sz w:val="20"/>
          <w:szCs w:val="20"/>
        </w:rPr>
      </w:pPr>
      <w:r w:rsidRPr="00FA4C7E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23E1A640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Защищённая часть системы должна быть отделена от незащищённой ча</w:t>
      </w:r>
      <w:r>
        <w:rPr>
          <w:rFonts w:ascii="Tahoma" w:hAnsi="Tahoma" w:cs="Tahoma"/>
          <w:szCs w:val="20"/>
        </w:rPr>
        <w:t>сти системы межсетевым экраном.</w:t>
      </w:r>
    </w:p>
    <w:p w14:paraId="591C698E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</w:t>
      </w:r>
      <w:r>
        <w:rPr>
          <w:rFonts w:ascii="Tahoma" w:hAnsi="Tahoma" w:cs="Tahoma"/>
          <w:szCs w:val="20"/>
        </w:rPr>
        <w:t>я для всех сервисов приложения.</w:t>
      </w:r>
    </w:p>
    <w:p w14:paraId="07CED7A2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</w:t>
      </w:r>
      <w:r>
        <w:rPr>
          <w:rFonts w:ascii="Tahoma" w:hAnsi="Tahoma" w:cs="Tahoma"/>
          <w:szCs w:val="20"/>
        </w:rPr>
        <w:t>живает рекомендуемые стандарты.</w:t>
      </w:r>
    </w:p>
    <w:p w14:paraId="76745B38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</w:t>
      </w:r>
      <w:r>
        <w:rPr>
          <w:rFonts w:ascii="Tahoma" w:hAnsi="Tahoma" w:cs="Tahoma"/>
          <w:szCs w:val="20"/>
        </w:rPr>
        <w:t>ым удостоверяющим центром (CA).</w:t>
      </w:r>
    </w:p>
    <w:p w14:paraId="0250ABF3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</w:t>
      </w:r>
      <w:r>
        <w:rPr>
          <w:rFonts w:ascii="Tahoma" w:hAnsi="Tahoma" w:cs="Tahoma"/>
          <w:szCs w:val="20"/>
        </w:rPr>
        <w:t>икации (CA) не устанавливается.</w:t>
      </w:r>
    </w:p>
    <w:p w14:paraId="7291403F" w14:textId="77777777" w:rsid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</w:t>
      </w:r>
      <w:r>
        <w:rPr>
          <w:rFonts w:ascii="Tahoma" w:hAnsi="Tahoma" w:cs="Tahoma"/>
          <w:szCs w:val="20"/>
        </w:rPr>
        <w:t>ация и восстановление аккаунта.</w:t>
      </w:r>
    </w:p>
    <w:p w14:paraId="741D34E4" w14:textId="3CC89C62" w:rsidR="00FA4C7E" w:rsidRPr="00FA4C7E" w:rsidRDefault="00FA4C7E" w:rsidP="00FA4C7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F830897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00ED42C7" w14:textId="77777777" w:rsidR="00FA4C7E" w:rsidRPr="00FA4C7E" w:rsidRDefault="00FA4C7E" w:rsidP="00F04792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left="0" w:right="361" w:firstLine="0"/>
        <w:jc w:val="center"/>
        <w:rPr>
          <w:rFonts w:ascii="Tahoma" w:hAnsi="Tahoma" w:cs="Tahoma"/>
          <w:color w:val="auto"/>
          <w:sz w:val="20"/>
          <w:szCs w:val="20"/>
        </w:rPr>
      </w:pPr>
      <w:r w:rsidRPr="00FA4C7E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14:paraId="28CECE92" w14:textId="77777777" w:rsidR="00FA4C7E" w:rsidRDefault="00FA4C7E" w:rsidP="00FA4C7E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>
        <w:rPr>
          <w:rFonts w:ascii="Tahoma" w:hAnsi="Tahoma" w:cs="Tahoma"/>
          <w:szCs w:val="20"/>
        </w:rPr>
        <w:t xml:space="preserve"> через TLS версии не ниже 1.2.</w:t>
      </w:r>
    </w:p>
    <w:p w14:paraId="15A839F3" w14:textId="77777777" w:rsidR="00FA4C7E" w:rsidRDefault="00FA4C7E" w:rsidP="00FA4C7E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Для принудительного использования HTTPS для всех запросов необходимо использовать strict-transp</w:t>
      </w:r>
      <w:r>
        <w:rPr>
          <w:rFonts w:ascii="Tahoma" w:hAnsi="Tahoma" w:cs="Tahoma"/>
          <w:szCs w:val="20"/>
        </w:rPr>
        <w:t>ort-security (HSTS) заголовки.</w:t>
      </w:r>
    </w:p>
    <w:p w14:paraId="7F7ABE61" w14:textId="77777777" w:rsidR="00FA4C7E" w:rsidRDefault="00FA4C7E" w:rsidP="00FA4C7E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Используемые Cookie должны быть httponly</w:t>
      </w:r>
      <w:r>
        <w:rPr>
          <w:rFonts w:ascii="Tahoma" w:hAnsi="Tahoma" w:cs="Tahoma"/>
          <w:szCs w:val="20"/>
        </w:rPr>
        <w:t xml:space="preserve"> и ограничены путем и доменом.</w:t>
      </w:r>
    </w:p>
    <w:p w14:paraId="29278F6E" w14:textId="58DE4DB3" w:rsidR="00FA4C7E" w:rsidRPr="00FA4C7E" w:rsidRDefault="00FA4C7E" w:rsidP="00FA4C7E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6DB63F35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03A3CE34" w14:textId="77777777" w:rsidR="00FA4C7E" w:rsidRPr="00FA4C7E" w:rsidRDefault="00FA4C7E" w:rsidP="00F04792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left="0" w:right="361" w:firstLine="0"/>
        <w:jc w:val="center"/>
        <w:rPr>
          <w:rFonts w:ascii="Tahoma" w:hAnsi="Tahoma" w:cs="Tahoma"/>
          <w:color w:val="auto"/>
          <w:sz w:val="20"/>
          <w:szCs w:val="20"/>
        </w:rPr>
      </w:pPr>
      <w:r w:rsidRPr="00FA4C7E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3E2A5903" w14:textId="77777777" w:rsidR="00FA4C7E" w:rsidRPr="00FA4C7E" w:rsidRDefault="00FA4C7E" w:rsidP="00FA4C7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FA4C7E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14:paraId="79A5A3CD" w14:textId="77777777" w:rsidR="00FA4C7E" w:rsidRPr="00FA4C7E" w:rsidRDefault="00FA4C7E" w:rsidP="00FA4C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</w:p>
    <w:p w14:paraId="6289D5E6" w14:textId="77777777" w:rsidR="00FA4C7E" w:rsidRPr="00FA4C7E" w:rsidRDefault="00FA4C7E" w:rsidP="00F04792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left="0" w:right="361" w:firstLine="0"/>
        <w:jc w:val="center"/>
        <w:rPr>
          <w:rFonts w:ascii="Tahoma" w:hAnsi="Tahoma" w:cs="Tahoma"/>
          <w:color w:val="auto"/>
          <w:sz w:val="20"/>
          <w:szCs w:val="20"/>
        </w:rPr>
      </w:pPr>
      <w:r w:rsidRPr="00FA4C7E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FA4C7E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5CDFBE15" w14:textId="77777777" w:rsidR="00FA4C7E" w:rsidRPr="00FA4C7E" w:rsidRDefault="00FA4C7E" w:rsidP="00FA4C7E">
      <w:pPr>
        <w:pStyle w:val="afffa"/>
        <w:numPr>
          <w:ilvl w:val="1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C7E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11773BF8" w14:textId="0E8C0A31" w:rsidR="00AC2AA6" w:rsidRPr="00FA4C7E" w:rsidRDefault="00FA4C7E" w:rsidP="00FA4C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A4C7E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AC2AA6" w:rsidRPr="00FA4C7E">
        <w:rPr>
          <w:rFonts w:ascii="Tahoma" w:hAnsi="Tahoma" w:cs="Tahoma"/>
          <w:szCs w:val="20"/>
        </w:rPr>
        <w:t xml:space="preserve">. </w:t>
      </w:r>
    </w:p>
    <w:p w14:paraId="264454AA" w14:textId="77777777" w:rsidR="00AC2AA6" w:rsidRPr="00590778" w:rsidRDefault="00AC2AA6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</w:t>
      </w:r>
    </w:p>
    <w:p w14:paraId="310A403A" w14:textId="6950D51D" w:rsidR="009B49CA" w:rsidRPr="00590778" w:rsidRDefault="009B49CA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45910EAA" w14:textId="68EC5D9B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590778" w:rsidRDefault="00064EF8" w:rsidP="00590778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4E9466B7" w14:textId="77777777" w:rsidR="00064EF8" w:rsidRPr="00590778" w:rsidRDefault="00064EF8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>Приложение №2</w:t>
      </w:r>
    </w:p>
    <w:p w14:paraId="511886A1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590778" w:rsidRDefault="00064EF8" w:rsidP="00590778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590778">
        <w:rPr>
          <w:rFonts w:ascii="Tahoma" w:hAnsi="Tahoma" w:cs="Tahoma"/>
          <w:szCs w:val="20"/>
        </w:rPr>
        <w:t>от «____»____________20</w:t>
      </w:r>
      <w:r w:rsidR="007036AF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г.</w:t>
      </w:r>
    </w:p>
    <w:p w14:paraId="37EA1822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590778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7B9AAD2" w14:textId="77777777" w:rsidR="00D14FC6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D14FC6" w:rsidRPr="000D1098" w14:paraId="204793FC" w14:textId="77777777" w:rsidTr="00615B63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6176777B" w14:textId="77777777" w:rsidR="00D14FC6" w:rsidRPr="000D1098" w:rsidRDefault="00D14FC6" w:rsidP="00615B6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8D291FD" w14:textId="77777777" w:rsidR="00D14FC6" w:rsidRPr="000D1098" w:rsidRDefault="00D14FC6" w:rsidP="00615B6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61374464" w14:textId="77777777" w:rsidR="00D14FC6" w:rsidRPr="000D1098" w:rsidRDefault="00D14FC6" w:rsidP="00615B6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D14FC6" w:rsidRPr="000D1098" w14:paraId="0A819E25" w14:textId="77777777" w:rsidTr="00615B63">
        <w:trPr>
          <w:trHeight w:val="584"/>
        </w:trPr>
        <w:tc>
          <w:tcPr>
            <w:tcW w:w="287" w:type="pct"/>
            <w:hideMark/>
          </w:tcPr>
          <w:p w14:paraId="7504F459" w14:textId="77777777" w:rsidR="00D14FC6" w:rsidRPr="000D1098" w:rsidRDefault="00D14FC6" w:rsidP="00615B6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5A1EF750" w14:textId="74ED848E" w:rsidR="00D14FC6" w:rsidRPr="000D1098" w:rsidRDefault="00D14FC6" w:rsidP="00615B63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>абонентам МТС с указанием буквенного имени</w:t>
            </w:r>
          </w:p>
        </w:tc>
        <w:tc>
          <w:tcPr>
            <w:tcW w:w="1360" w:type="pct"/>
            <w:vAlign w:val="center"/>
          </w:tcPr>
          <w:p w14:paraId="71029100" w14:textId="77777777" w:rsidR="00D14FC6" w:rsidRPr="000D1098" w:rsidRDefault="00D14FC6" w:rsidP="00615B6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3BE113FD" w14:textId="77777777" w:rsidR="00D14FC6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0B11E618" w14:textId="77777777" w:rsidR="007C1A84" w:rsidRPr="000D1098" w:rsidRDefault="007C1A84" w:rsidP="007C1A84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48B4D480" w14:textId="77777777" w:rsidR="007C1A84" w:rsidRPr="006833BC" w:rsidRDefault="007C1A84" w:rsidP="007C1A8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5C490BAA" w14:textId="77777777" w:rsidR="007C1A84" w:rsidRPr="006833BC" w:rsidRDefault="007C1A84" w:rsidP="007C1A84">
      <w:pPr>
        <w:spacing w:after="0" w:line="240" w:lineRule="auto"/>
        <w:ind w:left="283"/>
        <w:rPr>
          <w:rFonts w:ascii="Tahoma" w:hAnsi="Tahoma" w:cs="Tahoma"/>
          <w:szCs w:val="20"/>
        </w:rPr>
      </w:pPr>
    </w:p>
    <w:p w14:paraId="44C8ABE0" w14:textId="77777777" w:rsidR="00D14FC6" w:rsidRPr="00590778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590778" w:rsidRDefault="00064EF8" w:rsidP="00590778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1BDAE7F8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lastRenderedPageBreak/>
        <w:t>Приложение №3</w:t>
      </w:r>
    </w:p>
    <w:p w14:paraId="77FBDD28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590778" w:rsidRDefault="00064EF8" w:rsidP="00590778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от «____»____________20</w:t>
      </w:r>
      <w:r w:rsidR="004B2630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</w:t>
      </w:r>
    </w:p>
    <w:p w14:paraId="57B08779" w14:textId="77777777" w:rsidR="00064EF8" w:rsidRPr="00590778" w:rsidRDefault="00064EF8" w:rsidP="00590778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590778" w:rsidRDefault="00064EF8" w:rsidP="00590778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Адрес:</w:t>
      </w:r>
      <w:r w:rsidRPr="00590778">
        <w:rPr>
          <w:rFonts w:ascii="Tahoma" w:hAnsi="Tahoma" w:cs="Tahoma"/>
          <w:szCs w:val="20"/>
        </w:rPr>
        <w:tab/>
      </w:r>
    </w:p>
    <w:p w14:paraId="668C907F" w14:textId="77777777" w:rsidR="00064EF8" w:rsidRPr="00590778" w:rsidRDefault="00064EF8" w:rsidP="00590778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ИНН           КПП</w:t>
      </w:r>
      <w:r w:rsidRPr="00590778">
        <w:rPr>
          <w:rFonts w:ascii="Tahoma" w:hAnsi="Tahoma" w:cs="Tahoma"/>
          <w:szCs w:val="20"/>
        </w:rPr>
        <w:tab/>
      </w:r>
    </w:p>
    <w:p w14:paraId="39904EC0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590778" w:rsidRDefault="00E309DC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590778" w:rsidRDefault="00064EF8" w:rsidP="00590778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590778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590778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590778" w14:paraId="4F9F1033" w14:textId="77777777" w:rsidTr="00624191">
        <w:tc>
          <w:tcPr>
            <w:tcW w:w="2613" w:type="dxa"/>
            <w:shd w:val="clear" w:color="auto" w:fill="auto"/>
          </w:tcPr>
          <w:p w14:paraId="609DF3D8" w14:textId="4E7E6545" w:rsidR="00624191" w:rsidRPr="00590778" w:rsidRDefault="00C27AA5" w:rsidP="0059077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Доставка СМС абонентам МТС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Всего стоимость выполненных работ (оказанных услуг) _________________ руб. ___ коп., в т.ч. НДС.</w:t>
      </w:r>
    </w:p>
    <w:p w14:paraId="46F6A92F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590778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05F96493" w14:textId="77777777" w:rsidR="00064EF8" w:rsidRPr="00590778" w:rsidRDefault="00064EF8" w:rsidP="00590778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lastRenderedPageBreak/>
        <w:t>Приложение №4</w:t>
      </w:r>
    </w:p>
    <w:p w14:paraId="4B941AB7" w14:textId="77777777" w:rsidR="00064EF8" w:rsidRPr="00590778" w:rsidRDefault="00064EF8" w:rsidP="00590778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590778" w:rsidRDefault="00064EF8" w:rsidP="00590778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от «____»____________20</w:t>
      </w:r>
      <w:r w:rsidR="00DF6C36" w:rsidRPr="00590778">
        <w:rPr>
          <w:rFonts w:ascii="Tahoma" w:eastAsia="Times New Roman" w:hAnsi="Tahoma" w:cs="Tahoma"/>
          <w:szCs w:val="20"/>
        </w:rPr>
        <w:t>__</w:t>
      </w:r>
      <w:r w:rsidRPr="00590778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590778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590778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590778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590778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590778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590778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590778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590778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590778" w:rsidRDefault="00064EF8" w:rsidP="00590778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Подпись уполномоченного представителя</w:t>
      </w:r>
      <w:r w:rsidRPr="00590778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590778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6EE735AE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590778" w:rsidSect="0059077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79D3C" w14:textId="77777777" w:rsidR="00013B9C" w:rsidRDefault="00013B9C" w:rsidP="007F241D">
      <w:pPr>
        <w:spacing w:after="0" w:line="240" w:lineRule="auto"/>
      </w:pPr>
      <w:r>
        <w:separator/>
      </w:r>
    </w:p>
  </w:endnote>
  <w:endnote w:type="continuationSeparator" w:id="0">
    <w:p w14:paraId="043E48CB" w14:textId="77777777" w:rsidR="00013B9C" w:rsidRDefault="00013B9C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7A927" w14:textId="77777777" w:rsidR="00E35EDB" w:rsidRDefault="00E35ED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E35EDB" w:rsidRDefault="00E35E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F35BA" w14:textId="77777777" w:rsidR="00E35EDB" w:rsidRPr="00A625EE" w:rsidRDefault="00E35EDB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AD0A5" w14:textId="77777777" w:rsidR="00E35EDB" w:rsidRDefault="00E35EDB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C6D39" w14:textId="77777777" w:rsidR="00013B9C" w:rsidRDefault="00013B9C" w:rsidP="007F241D">
      <w:pPr>
        <w:spacing w:after="0" w:line="240" w:lineRule="auto"/>
      </w:pPr>
      <w:r>
        <w:separator/>
      </w:r>
    </w:p>
  </w:footnote>
  <w:footnote w:type="continuationSeparator" w:id="0">
    <w:p w14:paraId="28D7286E" w14:textId="77777777" w:rsidR="00013B9C" w:rsidRDefault="00013B9C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E35EDB" w:rsidRDefault="00E35EDB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EFA9" w14:textId="77777777" w:rsidR="00E35EDB" w:rsidRDefault="00E35ED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E35EDB" w:rsidRDefault="00E35EDB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86BB" w14:textId="77777777" w:rsidR="00E35EDB" w:rsidRPr="003A69F1" w:rsidRDefault="00E35EDB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1CEE1185"/>
    <w:multiLevelType w:val="multilevel"/>
    <w:tmpl w:val="826857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7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29C3C88"/>
    <w:multiLevelType w:val="multilevel"/>
    <w:tmpl w:val="E228C7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A7F4F66"/>
    <w:multiLevelType w:val="hybridMultilevel"/>
    <w:tmpl w:val="F5E057CE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6" w15:restartNumberingAfterBreak="0">
    <w:nsid w:val="6BF1590C"/>
    <w:multiLevelType w:val="multilevel"/>
    <w:tmpl w:val="89424D26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2D807E8"/>
    <w:multiLevelType w:val="hybridMultilevel"/>
    <w:tmpl w:val="147E849A"/>
    <w:lvl w:ilvl="0" w:tplc="B6707924">
      <w:start w:val="3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472A7"/>
    <w:multiLevelType w:val="multilevel"/>
    <w:tmpl w:val="B79A42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0"/>
  </w:num>
  <w:num w:numId="6">
    <w:abstractNumId w:val="27"/>
  </w:num>
  <w:num w:numId="7">
    <w:abstractNumId w:val="7"/>
  </w:num>
  <w:num w:numId="8">
    <w:abstractNumId w:val="36"/>
  </w:num>
  <w:num w:numId="9">
    <w:abstractNumId w:val="19"/>
  </w:num>
  <w:num w:numId="10">
    <w:abstractNumId w:val="24"/>
  </w:num>
  <w:num w:numId="11">
    <w:abstractNumId w:val="23"/>
  </w:num>
  <w:num w:numId="12">
    <w:abstractNumId w:val="5"/>
  </w:num>
  <w:num w:numId="13">
    <w:abstractNumId w:val="18"/>
  </w:num>
  <w:num w:numId="14">
    <w:abstractNumId w:val="21"/>
  </w:num>
  <w:num w:numId="15">
    <w:abstractNumId w:val="15"/>
  </w:num>
  <w:num w:numId="16">
    <w:abstractNumId w:val="35"/>
  </w:num>
  <w:num w:numId="17">
    <w:abstractNumId w:val="38"/>
  </w:num>
  <w:num w:numId="18">
    <w:abstractNumId w:val="17"/>
  </w:num>
  <w:num w:numId="19">
    <w:abstractNumId w:val="30"/>
  </w:num>
  <w:num w:numId="20">
    <w:abstractNumId w:val="14"/>
  </w:num>
  <w:num w:numId="21">
    <w:abstractNumId w:val="31"/>
  </w:num>
  <w:num w:numId="22">
    <w:abstractNumId w:val="32"/>
  </w:num>
  <w:num w:numId="23">
    <w:abstractNumId w:val="26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2"/>
  </w:num>
  <w:num w:numId="3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8"/>
  </w:num>
  <w:num w:numId="38">
    <w:abstractNumId w:val="25"/>
  </w:num>
  <w:num w:numId="39">
    <w:abstractNumId w:val="29"/>
  </w:num>
  <w:num w:numId="40">
    <w:abstractNumId w:val="39"/>
  </w:num>
  <w:num w:numId="41">
    <w:abstractNumId w:val="34"/>
  </w:num>
  <w:num w:numId="42">
    <w:abstractNumId w:val="33"/>
  </w:num>
  <w:num w:numId="43">
    <w:abstractNumId w:val="20"/>
  </w:num>
  <w:num w:numId="44">
    <w:abstractNumId w:val="3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B9C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86C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3FE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671A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8F1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26CA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778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29A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1A84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6EB1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1B7F"/>
    <w:rsid w:val="0093210B"/>
    <w:rsid w:val="00933107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2AA6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2119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663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27AA5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69DC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4FC6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2824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5EDB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0D64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5817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792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0FA7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C7E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rkn.gov.ru/monitoring/rph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12930</Words>
  <Characters>73703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93</cp:revision>
  <dcterms:created xsi:type="dcterms:W3CDTF">2022-11-16T09:37:00Z</dcterms:created>
  <dcterms:modified xsi:type="dcterms:W3CDTF">2024-02-12T10:12:00Z</dcterms:modified>
</cp:coreProperties>
</file>